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777A15-A633-4955-AB4A-F9376C73B077}"/>
</file>

<file path=customXml/itemProps3.xml><?xml version="1.0" encoding="utf-8"?>
<ds:datastoreItem xmlns:ds="http://schemas.openxmlformats.org/officeDocument/2006/customXml" ds:itemID="{A99019B5-D131-42C0-BBDB-566A34683928}"/>
</file>

<file path=customXml/itemProps4.xml><?xml version="1.0" encoding="utf-8"?>
<ds:datastoreItem xmlns:ds="http://schemas.openxmlformats.org/officeDocument/2006/customXml" ds:itemID="{79584DFE-2D53-4015-926E-FB62D93162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